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la nature de fait de l'affaire/dossier</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C02.15.00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C02.15.04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C02.15.05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C02.15.06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C02.16.00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C02.16.01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C02.16.02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C02.16.03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91C92BE5-AB54-493E-91ED-4F1686D05CC5}"/>
</file>

<file path=customXml/itemProps3.xml><?xml version="1.0" encoding="utf-8"?>
<ds:datastoreItem xmlns:ds="http://schemas.openxmlformats.org/officeDocument/2006/customXml" ds:itemID="{5DA34F9E-8392-4D90-A566-3BE53C2B67BE}"/>
</file>

<file path=customXml/itemProps4.xml><?xml version="1.0" encoding="utf-8"?>
<ds:datastoreItem xmlns:ds="http://schemas.openxmlformats.org/officeDocument/2006/customXml" ds:itemID="{BED0F87B-A81B-4514-9AC8-77880D15D92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